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45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李建香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9~17周</w:t>
      </w:r>
    </w:p>
    <w:bookmarkStart w:id="1" w:name="714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